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5.7.0.0 -->
  <w:body>
    <w:p>
      <w:pPr>
        <w:pStyle w:val="Heading2"/>
        <w:keepNext w:val="0"/>
        <w:spacing w:before="0" w:after="199"/>
        <w:outlineLvl w:val="9"/>
        <w:rPr>
          <w:b/>
          <w:bCs/>
          <w:sz w:val="24"/>
          <w:szCs w:val="24"/>
        </w:rPr>
      </w:pPr>
      <w:r>
        <w:rPr>
          <w:rFonts w:ascii="Arial" w:eastAsia="Arial" w:hAnsi="Arial" w:cs="Arial"/>
          <w:i w:val="0"/>
          <w:iCs w:val="0"/>
        </w:rPr>
        <w:t>KEY RESOURCES TABLE</w:t>
      </w:r>
    </w:p>
    <w:tbl>
      <w:tblPr>
        <w:tblStyle w:val="table"/>
        <w:tblW w:w="8985" w:type="dxa"/>
        <w:tblInd w:w="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one" w:sz="0" w:space="0" w:color="auto"/>
          <w:insideV w:val="none" w:sz="0" w:space="0" w:color="auto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5231"/>
        <w:gridCol w:w="1931"/>
        <w:gridCol w:w="1792"/>
      </w:tblGrid>
      <w:tr>
        <w:tblPrEx>
          <w:tblW w:w="8985" w:type="dxa"/>
          <w:tblInd w:w="30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REAGENT or RESOURCE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SOURCE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IDENTIFIER</w:t>
            </w:r>
          </w:p>
        </w:tc>
      </w:tr>
      <w:tr>
        <w:tblPrEx>
          <w:tblW w:w="898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Antibodies</w:t>
            </w:r>
          </w:p>
        </w:tc>
      </w:tr>
      <w:tr>
        <w:tblPrEx>
          <w:tblW w:w="898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</w:p>
        </w:tc>
      </w:tr>
      <w:tr>
        <w:tblPrEx>
          <w:tblW w:w="898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Bacterial and Virus Strains</w:t>
            </w:r>
          </w:p>
        </w:tc>
      </w:tr>
      <w:tr>
        <w:tblPrEx>
          <w:tblW w:w="898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DH5alpha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NEB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Cat#C2987</w:t>
            </w:r>
          </w:p>
        </w:tc>
      </w:tr>
      <w:tr>
        <w:tblPrEx>
          <w:tblW w:w="898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Deposited Data</w:t>
            </w:r>
          </w:p>
        </w:tc>
      </w:tr>
      <w:tr>
        <w:tblPrEx>
          <w:tblW w:w="898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SARS-CoV-2 Strain HKU-SZ-005b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GenBank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MN975262</w:t>
            </w:r>
          </w:p>
        </w:tc>
      </w:tr>
      <w:tr>
        <w:tblPrEx>
          <w:tblW w:w="898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SARS-CoV-2 Strain Wuhan-Hu-1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GenBank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MN908947</w:t>
            </w:r>
          </w:p>
        </w:tc>
      </w:tr>
      <w:tr>
        <w:tblPrEx>
          <w:tblW w:w="898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Oligonucleotides</w:t>
            </w:r>
          </w:p>
        </w:tc>
      </w:tr>
      <w:tr>
        <w:tblPrEx>
          <w:tblW w:w="898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Primers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See Table S1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</w:p>
        </w:tc>
      </w:tr>
      <w:tr>
        <w:tblPrEx>
          <w:tblW w:w="898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Recombinant DNA</w:t>
            </w:r>
          </w:p>
        </w:tc>
      </w:tr>
      <w:tr>
        <w:tblPrEx>
          <w:tblW w:w="898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Gateway-compatible entry vector pDONR207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Invitrogen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Cat#12213013</w:t>
            </w:r>
          </w:p>
        </w:tc>
      </w:tr>
      <w:tr>
        <w:tblPrEx>
          <w:tblW w:w="898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Gateway-compatible entry vector pDONR221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Invitrogen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Cat#12536017</w:t>
            </w:r>
          </w:p>
        </w:tc>
      </w:tr>
      <w:tr>
        <w:tblPrEx>
          <w:tblW w:w="898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Gateway-compatible entry vector pDONR223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Rual et al., 2004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</w:p>
        </w:tc>
      </w:tr>
      <w:tr>
        <w:tblPrEx>
          <w:tblW w:w="898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SARS-CoV-2 coding sequences and fragments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See Table S2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</w:p>
        </w:tc>
      </w:tr>
    </w:tbl>
    <w:p>
      <w:pPr>
        <w:rPr>
          <w:rFonts w:ascii="Arial" w:eastAsia="Arial" w:hAnsi="Arial" w:cs="Arial"/>
          <w:i w:val="0"/>
          <w:iCs w:val="0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rFonts w:ascii="Arial" w:eastAsia="Arial" w:hAnsi="Arial" w:cs="Arial"/>
      <w:sz w:val="15"/>
      <w:szCs w:val="15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24"/>
      <w:szCs w:val="24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">
    <w:name w:val="table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63</Words>
  <Characters>463</Characters>
  <Application>Microsoft Office Word</Application>
  <DocSecurity>0</DocSecurity>
  <Lines>0</Lines>
  <Paragraphs>30</Paragraphs>
  <ScaleCrop>false</ScaleCrop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